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20A49" w14:textId="73D37666" w:rsidR="003C79DA" w:rsidRPr="002A2FE3" w:rsidRDefault="003C79DA" w:rsidP="00134A1C">
      <w:pPr>
        <w:spacing w:after="0"/>
        <w:jc w:val="right"/>
        <w:rPr>
          <w:rFonts w:asciiTheme="minorHAnsi" w:hAnsiTheme="minorHAnsi" w:cstheme="majorHAnsi"/>
          <w:szCs w:val="24"/>
          <w:lang w:val="ro-RO"/>
        </w:rPr>
      </w:pPr>
      <w:bookmarkStart w:id="0" w:name="_Hlk204763488"/>
      <w:r w:rsidRPr="002A2FE3">
        <w:rPr>
          <w:rFonts w:asciiTheme="minorHAnsi" w:hAnsiTheme="minorHAnsi" w:cstheme="majorHAnsi"/>
          <w:szCs w:val="24"/>
          <w:lang w:val="ro-RO"/>
        </w:rPr>
        <w:t xml:space="preserve">Anexa </w:t>
      </w:r>
      <w:r w:rsidR="00D60593">
        <w:rPr>
          <w:rFonts w:asciiTheme="minorHAnsi" w:hAnsiTheme="minorHAnsi" w:cstheme="majorHAnsi"/>
          <w:szCs w:val="24"/>
          <w:lang w:val="ro-RO"/>
        </w:rPr>
        <w:t>4</w:t>
      </w:r>
    </w:p>
    <w:p w14:paraId="6C23C8B0" w14:textId="77777777" w:rsidR="003C79DA" w:rsidRPr="002A2FE3" w:rsidRDefault="003C79DA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p w14:paraId="538F9334" w14:textId="69F64E2D" w:rsidR="00B211F2" w:rsidRPr="002A2FE3" w:rsidRDefault="00000000" w:rsidP="00134A1C">
      <w:pPr>
        <w:spacing w:after="0"/>
        <w:jc w:val="center"/>
        <w:rPr>
          <w:rFonts w:asciiTheme="minorHAnsi" w:hAnsiTheme="minorHAnsi" w:cstheme="majorHAnsi"/>
          <w:b/>
          <w:bCs/>
          <w:szCs w:val="24"/>
          <w:lang w:val="ro-RO"/>
        </w:rPr>
      </w:pPr>
      <w:r w:rsidRPr="002A2FE3">
        <w:rPr>
          <w:rFonts w:asciiTheme="minorHAnsi" w:hAnsiTheme="minorHAnsi" w:cstheme="majorHAnsi"/>
          <w:b/>
          <w:bCs/>
          <w:szCs w:val="24"/>
          <w:lang w:val="ro-RO"/>
        </w:rPr>
        <w:t>DECLARAȚIE PE PROPRIA RĂSPUNDERE</w:t>
      </w:r>
    </w:p>
    <w:bookmarkEnd w:id="0"/>
    <w:p w14:paraId="460F2581" w14:textId="71EBE3C2" w:rsidR="00B211F2" w:rsidRPr="002A2FE3" w:rsidRDefault="000A2E35" w:rsidP="00134A1C">
      <w:pPr>
        <w:spacing w:after="0"/>
        <w:jc w:val="center"/>
        <w:rPr>
          <w:rFonts w:asciiTheme="minorHAnsi" w:hAnsiTheme="minorHAnsi" w:cstheme="majorHAnsi"/>
          <w:b/>
          <w:bCs/>
          <w:szCs w:val="24"/>
          <w:lang w:val="ro-RO"/>
        </w:rPr>
      </w:pPr>
      <w:r w:rsidRPr="002A2FE3">
        <w:rPr>
          <w:rFonts w:asciiTheme="minorHAnsi" w:hAnsiTheme="minorHAnsi" w:cstheme="majorHAnsi"/>
          <w:b/>
          <w:bCs/>
          <w:szCs w:val="24"/>
          <w:lang w:val="ro-RO"/>
        </w:rPr>
        <w:t xml:space="preserve">privind îndeplinirea </w:t>
      </w:r>
      <w:r w:rsidR="00E64E57" w:rsidRPr="002A2FE3">
        <w:rPr>
          <w:rFonts w:asciiTheme="minorHAnsi" w:hAnsiTheme="minorHAnsi" w:cstheme="majorHAnsi"/>
          <w:b/>
          <w:bCs/>
          <w:szCs w:val="24"/>
          <w:lang w:val="ro-RO"/>
        </w:rPr>
        <w:t>condițiil</w:t>
      </w:r>
      <w:r w:rsidRPr="002A2FE3">
        <w:rPr>
          <w:rFonts w:asciiTheme="minorHAnsi" w:hAnsiTheme="minorHAnsi" w:cstheme="majorHAnsi"/>
          <w:b/>
          <w:bCs/>
          <w:szCs w:val="24"/>
          <w:lang w:val="ro-RO"/>
        </w:rPr>
        <w:t>or</w:t>
      </w:r>
      <w:r w:rsidR="00E64E57" w:rsidRPr="002A2FE3">
        <w:rPr>
          <w:rFonts w:asciiTheme="minorHAnsi" w:hAnsiTheme="minorHAnsi" w:cstheme="majorHAnsi"/>
          <w:b/>
          <w:bCs/>
          <w:szCs w:val="24"/>
          <w:lang w:val="ro-RO"/>
        </w:rPr>
        <w:t xml:space="preserve"> de eligibilitate</w:t>
      </w:r>
    </w:p>
    <w:p w14:paraId="20695CDE" w14:textId="77777777" w:rsidR="003C2954" w:rsidRPr="002A2FE3" w:rsidRDefault="003C2954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p w14:paraId="312DC3C6" w14:textId="77777777" w:rsidR="003C2954" w:rsidRPr="002A2FE3" w:rsidRDefault="003C2954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p w14:paraId="3DABA845" w14:textId="6D3BE6D0" w:rsidR="002A2FE3" w:rsidRDefault="00753CD5" w:rsidP="00134A1C">
      <w:pPr>
        <w:spacing w:after="0"/>
        <w:ind w:firstLine="720"/>
        <w:jc w:val="both"/>
        <w:rPr>
          <w:rFonts w:asciiTheme="minorHAnsi" w:hAnsiTheme="minorHAnsi" w:cstheme="majorHAnsi"/>
          <w:szCs w:val="24"/>
          <w:lang w:val="ro-RO"/>
        </w:rPr>
      </w:pPr>
      <w:r w:rsidRPr="00753CD5">
        <w:rPr>
          <w:rFonts w:ascii="Cambria" w:hAnsi="Cambria"/>
          <w:szCs w:val="24"/>
          <w:lang w:val="ro-RO"/>
        </w:rPr>
        <w:t xml:space="preserve">Subsemnatul/a .................................................., identificat/ă cu C.I. seria .... nr. .........., eliberată de .................. la data de ..........., în calitate de reprezentant legal al solicitantului ...................................................................., </w:t>
      </w:r>
      <w:r w:rsidRPr="002A2FE3">
        <w:rPr>
          <w:rFonts w:asciiTheme="minorHAnsi" w:hAnsiTheme="minorHAnsi" w:cstheme="majorHAnsi"/>
          <w:szCs w:val="24"/>
          <w:lang w:val="ro-RO"/>
        </w:rPr>
        <w:t>declar pe propria răspundere că, prin proiectul ...................................................................................................................................,</w:t>
      </w:r>
      <w:r w:rsidR="00BF6825">
        <w:rPr>
          <w:rFonts w:asciiTheme="minorHAnsi" w:hAnsiTheme="minorHAnsi" w:cstheme="majorHAnsi"/>
          <w:szCs w:val="24"/>
          <w:lang w:val="ro-RO"/>
        </w:rPr>
        <w:t xml:space="preserve"> </w:t>
      </w:r>
      <w:r w:rsidR="00330C60" w:rsidRPr="00330C60">
        <w:rPr>
          <w:rFonts w:asciiTheme="minorHAnsi" w:hAnsiTheme="minorHAnsi" w:cstheme="majorHAnsi"/>
          <w:szCs w:val="24"/>
          <w:lang w:val="ro-RO"/>
        </w:rPr>
        <w:t xml:space="preserve">depus în cadrul intervenției </w:t>
      </w:r>
      <w:r w:rsidR="00EA7F97">
        <w:rPr>
          <w:rFonts w:asciiTheme="minorHAnsi" w:hAnsiTheme="minorHAnsi" w:cstheme="majorHAnsi"/>
          <w:szCs w:val="24"/>
          <w:lang w:val="ro-RO"/>
        </w:rPr>
        <w:t xml:space="preserve">FEADR </w:t>
      </w:r>
      <w:r w:rsidR="00B86553">
        <w:rPr>
          <w:rFonts w:asciiTheme="minorHAnsi" w:hAnsiTheme="minorHAnsi" w:cstheme="majorHAnsi"/>
          <w:szCs w:val="24"/>
          <w:lang w:val="ro-RO"/>
        </w:rPr>
        <w:t>3</w:t>
      </w:r>
      <w:r w:rsidR="00EA7F97">
        <w:rPr>
          <w:rFonts w:asciiTheme="minorHAnsi" w:hAnsiTheme="minorHAnsi" w:cstheme="majorHAnsi"/>
          <w:szCs w:val="24"/>
          <w:lang w:val="ro-RO"/>
        </w:rPr>
        <w:t xml:space="preserve"> </w:t>
      </w:r>
      <w:r w:rsidR="004B710F" w:rsidRPr="004B710F">
        <w:rPr>
          <w:rFonts w:asciiTheme="minorHAnsi" w:hAnsiTheme="minorHAnsi" w:cstheme="majorHAnsi"/>
          <w:i/>
          <w:iCs/>
          <w:szCs w:val="24"/>
          <w:lang w:val="ro-RO"/>
        </w:rPr>
        <w:t>Încurajarea performanței printre tineri și femei</w:t>
      </w:r>
      <w:r w:rsidR="00330C60" w:rsidRPr="00330C60">
        <w:rPr>
          <w:rFonts w:asciiTheme="minorHAnsi" w:hAnsiTheme="minorHAnsi" w:cstheme="majorHAnsi"/>
          <w:szCs w:val="24"/>
          <w:lang w:val="ro-RO"/>
        </w:rPr>
        <w:t xml:space="preserve">, finanțată prin GAL </w:t>
      </w:r>
      <w:r w:rsidR="004B710F">
        <w:rPr>
          <w:rFonts w:asciiTheme="minorHAnsi" w:hAnsiTheme="minorHAnsi" w:cstheme="majorHAnsi"/>
          <w:szCs w:val="24"/>
          <w:lang w:val="ro-RO"/>
        </w:rPr>
        <w:t>Dobrogea Verde</w:t>
      </w:r>
      <w:r w:rsidR="00330C60" w:rsidRPr="00330C60">
        <w:rPr>
          <w:rFonts w:asciiTheme="minorHAnsi" w:hAnsiTheme="minorHAnsi" w:cstheme="majorHAnsi"/>
          <w:szCs w:val="24"/>
          <w:lang w:val="ro-RO"/>
        </w:rPr>
        <w:t>, în cazul în care va fi selectat pentru finanțare, mă angajez să:</w:t>
      </w:r>
    </w:p>
    <w:p w14:paraId="13097F89" w14:textId="19BE534B" w:rsidR="00227CDA" w:rsidRPr="00227CDA" w:rsidRDefault="00227CDA" w:rsidP="00227CDA">
      <w:pPr>
        <w:pStyle w:val="ListParagraph"/>
        <w:numPr>
          <w:ilvl w:val="0"/>
          <w:numId w:val="12"/>
        </w:num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>
        <w:rPr>
          <w:rFonts w:asciiTheme="minorHAnsi" w:hAnsiTheme="minorHAnsi" w:cstheme="majorHAnsi"/>
          <w:szCs w:val="24"/>
          <w:lang w:val="ro-RO"/>
        </w:rPr>
        <w:t xml:space="preserve">Să asigur îndeplinirea </w:t>
      </w:r>
      <w:r w:rsidRPr="00227CDA">
        <w:rPr>
          <w:rFonts w:asciiTheme="minorHAnsi" w:hAnsiTheme="minorHAnsi" w:cstheme="majorHAnsi"/>
          <w:b/>
          <w:bCs/>
          <w:szCs w:val="24"/>
          <w:lang w:val="ro-RO"/>
        </w:rPr>
        <w:t xml:space="preserve">criteriului de eligibilitate local EG </w:t>
      </w:r>
      <w:r w:rsidR="00B86553">
        <w:rPr>
          <w:rFonts w:asciiTheme="minorHAnsi" w:hAnsiTheme="minorHAnsi" w:cstheme="majorHAnsi"/>
          <w:b/>
          <w:bCs/>
          <w:szCs w:val="24"/>
          <w:lang w:val="ro-RO"/>
        </w:rPr>
        <w:t>10</w:t>
      </w:r>
      <w:r w:rsidRPr="00227CDA">
        <w:rPr>
          <w:rFonts w:asciiTheme="minorHAnsi" w:hAnsiTheme="minorHAnsi" w:cstheme="majorHAnsi"/>
          <w:b/>
          <w:bCs/>
          <w:szCs w:val="24"/>
          <w:lang w:val="ro-RO"/>
        </w:rPr>
        <w:t>L</w:t>
      </w:r>
      <w:r>
        <w:rPr>
          <w:rFonts w:asciiTheme="minorHAnsi" w:hAnsiTheme="minorHAnsi" w:cstheme="majorHAnsi"/>
          <w:szCs w:val="24"/>
          <w:lang w:val="ro-RO"/>
        </w:rPr>
        <w:t>, respectiv s</w:t>
      </w:r>
      <w:r w:rsidRPr="00227CDA">
        <w:rPr>
          <w:rFonts w:asciiTheme="minorHAnsi" w:hAnsiTheme="minorHAnsi" w:cstheme="majorHAnsi"/>
          <w:szCs w:val="24"/>
          <w:lang w:val="ro-RO"/>
        </w:rPr>
        <w:t xml:space="preserve">ă transmit către GAL </w:t>
      </w:r>
      <w:r w:rsidR="004B710F">
        <w:rPr>
          <w:rFonts w:asciiTheme="minorHAnsi" w:hAnsiTheme="minorHAnsi" w:cstheme="majorHAnsi"/>
          <w:szCs w:val="24"/>
          <w:lang w:val="ro-RO"/>
        </w:rPr>
        <w:t>Dobrogea Verde</w:t>
      </w:r>
      <w:r w:rsidRPr="00227CDA">
        <w:rPr>
          <w:rFonts w:asciiTheme="minorHAnsi" w:hAnsiTheme="minorHAnsi" w:cstheme="majorHAnsi"/>
          <w:szCs w:val="24"/>
          <w:lang w:val="ro-RO"/>
        </w:rPr>
        <w:t>, până la finalizarea implementării proiectului, cel târziu odată cu depunerea cererii de plată tranșa 2, o prezentare cu fotografii sau scurtmetraj, ținând cont de următoarele condiții:</w:t>
      </w:r>
    </w:p>
    <w:p w14:paraId="6E6E62AA" w14:textId="53EFFAF6" w:rsidR="00227CDA" w:rsidRPr="00227CDA" w:rsidRDefault="00227CDA" w:rsidP="00227CDA">
      <w:pPr>
        <w:pStyle w:val="ListParagraph"/>
        <w:numPr>
          <w:ilvl w:val="0"/>
          <w:numId w:val="13"/>
        </w:num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>Materialul transmis va respecta următoarele specificații:</w:t>
      </w:r>
    </w:p>
    <w:p w14:paraId="0A9767AD" w14:textId="7884AE51" w:rsidR="00227CDA" w:rsidRPr="00227CDA" w:rsidRDefault="00227CDA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>- să conțină imagini / video reale cu activitatea/produsul/serviciul</w:t>
      </w:r>
      <w:r>
        <w:rPr>
          <w:rFonts w:asciiTheme="minorHAnsi" w:hAnsiTheme="minorHAnsi" w:cstheme="majorHAnsi"/>
          <w:szCs w:val="24"/>
          <w:lang w:val="ro-RO"/>
        </w:rPr>
        <w:t xml:space="preserve"> </w:t>
      </w:r>
      <w:r w:rsidRPr="00227CDA">
        <w:rPr>
          <w:rFonts w:asciiTheme="minorHAnsi" w:hAnsiTheme="minorHAnsi" w:cstheme="majorHAnsi"/>
          <w:szCs w:val="24"/>
          <w:lang w:val="ro-RO"/>
        </w:rPr>
        <w:t>rezultat în urma implementării;</w:t>
      </w:r>
    </w:p>
    <w:p w14:paraId="6D71070D" w14:textId="277EB230" w:rsidR="00227CDA" w:rsidRPr="00227CDA" w:rsidRDefault="00227CDA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 xml:space="preserve">- să menționeze sprijinul financiar acordat prin GAL </w:t>
      </w:r>
      <w:r w:rsidR="004B710F">
        <w:rPr>
          <w:rFonts w:asciiTheme="minorHAnsi" w:hAnsiTheme="minorHAnsi" w:cstheme="majorHAnsi"/>
          <w:szCs w:val="24"/>
          <w:lang w:val="ro-RO"/>
        </w:rPr>
        <w:t>Dobrogea Verde</w:t>
      </w:r>
      <w:r w:rsidR="004B710F" w:rsidRPr="00227CDA">
        <w:rPr>
          <w:rFonts w:asciiTheme="minorHAnsi" w:hAnsiTheme="minorHAnsi" w:cstheme="majorHAnsi"/>
          <w:szCs w:val="24"/>
          <w:lang w:val="ro-RO"/>
        </w:rPr>
        <w:t xml:space="preserve"> </w:t>
      </w:r>
      <w:r w:rsidRPr="00227CDA">
        <w:rPr>
          <w:rFonts w:asciiTheme="minorHAnsi" w:hAnsiTheme="minorHAnsi" w:cstheme="majorHAnsi"/>
          <w:szCs w:val="24"/>
          <w:lang w:val="ro-RO"/>
        </w:rPr>
        <w:t>și finanțarea din FEADR;</w:t>
      </w:r>
    </w:p>
    <w:p w14:paraId="24286833" w14:textId="77777777" w:rsidR="00227CDA" w:rsidRPr="00227CDA" w:rsidRDefault="00227CDA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>- să aibă o calitate vizuală minimă (claritate, coerență narativă dacă este video);</w:t>
      </w:r>
    </w:p>
    <w:p w14:paraId="3D322459" w14:textId="77777777" w:rsidR="00227CDA" w:rsidRPr="00227CDA" w:rsidRDefault="00227CDA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>- să respecte formatul propus (ex. minimum 5 fotografii descriptive și/sau un scurtmetraj/video de 1-3 minute).</w:t>
      </w:r>
    </w:p>
    <w:p w14:paraId="0EF064A8" w14:textId="599BBDDB" w:rsidR="00227CDA" w:rsidRDefault="00227CDA" w:rsidP="00227CDA">
      <w:pPr>
        <w:pStyle w:val="ListParagraph"/>
        <w:numPr>
          <w:ilvl w:val="0"/>
          <w:numId w:val="13"/>
        </w:num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 xml:space="preserve">Conținutul reflectă în mod fidel obiectivele inițiale ale proiectului, activitățile desfășurate și rezultatele obținute, impactul investiției pentru beneficiar și valoarea adăugată pentru  comunitate, promovarea valorilor locale și a teritoriului GAL </w:t>
      </w:r>
      <w:r w:rsidR="004B710F">
        <w:rPr>
          <w:rFonts w:asciiTheme="minorHAnsi" w:hAnsiTheme="minorHAnsi" w:cstheme="majorHAnsi"/>
          <w:szCs w:val="24"/>
          <w:lang w:val="ro-RO"/>
        </w:rPr>
        <w:t>Dobrogea Verde</w:t>
      </w:r>
      <w:r w:rsidRPr="00227CDA">
        <w:rPr>
          <w:rFonts w:asciiTheme="minorHAnsi" w:hAnsiTheme="minorHAnsi" w:cstheme="majorHAnsi"/>
          <w:szCs w:val="24"/>
          <w:lang w:val="ro-RO"/>
        </w:rPr>
        <w:t>.</w:t>
      </w:r>
    </w:p>
    <w:p w14:paraId="39728301" w14:textId="7DACABB8" w:rsidR="00227CDA" w:rsidRDefault="00227CDA" w:rsidP="00227CDA">
      <w:pPr>
        <w:pStyle w:val="ListParagraph"/>
        <w:numPr>
          <w:ilvl w:val="0"/>
          <w:numId w:val="13"/>
        </w:num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>Prezentarea va fi realizat în scop non-comercial și respectă toate drepturile de autor aplicabile (muzică, imagini, logo-uri etc.).</w:t>
      </w:r>
    </w:p>
    <w:p w14:paraId="7A3D2ED0" w14:textId="4EF0EF10" w:rsidR="00227CDA" w:rsidRPr="00227CDA" w:rsidRDefault="00227CDA" w:rsidP="00227CDA">
      <w:pPr>
        <w:pStyle w:val="ListParagraph"/>
        <w:numPr>
          <w:ilvl w:val="0"/>
          <w:numId w:val="13"/>
        </w:num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27CDA">
        <w:rPr>
          <w:rFonts w:asciiTheme="minorHAnsi" w:hAnsiTheme="minorHAnsi" w:cstheme="majorHAnsi"/>
          <w:szCs w:val="24"/>
          <w:lang w:val="ro-RO"/>
        </w:rPr>
        <w:t xml:space="preserve">Îmi exprim acordul cu privire la utilizarea scurtmetrajului de către Asociația Grup de Acțiune Locală </w:t>
      </w:r>
      <w:r w:rsidR="004B710F">
        <w:rPr>
          <w:rFonts w:asciiTheme="minorHAnsi" w:hAnsiTheme="minorHAnsi" w:cstheme="majorHAnsi"/>
          <w:szCs w:val="24"/>
          <w:lang w:val="ro-RO"/>
        </w:rPr>
        <w:t>Dobrogea Verde</w:t>
      </w:r>
      <w:r w:rsidRPr="00227CDA">
        <w:rPr>
          <w:rFonts w:asciiTheme="minorHAnsi" w:hAnsiTheme="minorHAnsi" w:cstheme="majorHAnsi"/>
          <w:szCs w:val="24"/>
          <w:lang w:val="ro-RO"/>
        </w:rPr>
        <w:t>, în calitate de beneficiar,  pentru următoarele scopuri:</w:t>
      </w:r>
    </w:p>
    <w:p w14:paraId="1839D794" w14:textId="7C9E1B3F" w:rsidR="00227CDA" w:rsidRPr="00227CDA" w:rsidRDefault="008D53C6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>
        <w:rPr>
          <w:rFonts w:asciiTheme="minorHAnsi" w:hAnsiTheme="minorHAnsi" w:cstheme="majorHAnsi"/>
          <w:szCs w:val="24"/>
          <w:lang w:val="ro-RO"/>
        </w:rPr>
        <w:t xml:space="preserve">- </w:t>
      </w:r>
      <w:r w:rsidR="00227CDA" w:rsidRPr="00227CDA">
        <w:rPr>
          <w:rFonts w:asciiTheme="minorHAnsi" w:hAnsiTheme="minorHAnsi" w:cstheme="majorHAnsi"/>
          <w:szCs w:val="24"/>
          <w:lang w:val="ro-RO"/>
        </w:rPr>
        <w:t xml:space="preserve">Promovare în cadrul rețelelor de socializare: Facebook, Youtube; site-ul Asociației; </w:t>
      </w:r>
    </w:p>
    <w:p w14:paraId="7E0FFF89" w14:textId="405C522C" w:rsidR="00227CDA" w:rsidRPr="00227CDA" w:rsidRDefault="008D53C6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>
        <w:rPr>
          <w:rFonts w:asciiTheme="minorHAnsi" w:hAnsiTheme="minorHAnsi" w:cstheme="majorHAnsi"/>
          <w:szCs w:val="24"/>
          <w:lang w:val="ro-RO"/>
        </w:rPr>
        <w:t xml:space="preserve">- </w:t>
      </w:r>
      <w:r w:rsidR="00227CDA" w:rsidRPr="00227CDA">
        <w:rPr>
          <w:rFonts w:asciiTheme="minorHAnsi" w:hAnsiTheme="minorHAnsi" w:cstheme="majorHAnsi"/>
          <w:szCs w:val="24"/>
          <w:lang w:val="ro-RO"/>
        </w:rPr>
        <w:t>Distribuirea către Autoritatea de Managament, publicul larg în vederea promovării proiectelor implementate, informare și promovare a PS;</w:t>
      </w:r>
    </w:p>
    <w:p w14:paraId="1DE5AE48" w14:textId="30036473" w:rsidR="00227CDA" w:rsidRDefault="008D53C6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>
        <w:rPr>
          <w:rFonts w:asciiTheme="minorHAnsi" w:hAnsiTheme="minorHAnsi" w:cstheme="majorHAnsi"/>
          <w:szCs w:val="24"/>
          <w:lang w:val="ro-RO"/>
        </w:rPr>
        <w:t xml:space="preserve">- </w:t>
      </w:r>
      <w:r w:rsidR="00227CDA" w:rsidRPr="00227CDA">
        <w:rPr>
          <w:rFonts w:asciiTheme="minorHAnsi" w:hAnsiTheme="minorHAnsi" w:cstheme="majorHAnsi"/>
          <w:szCs w:val="24"/>
          <w:lang w:val="ro-RO"/>
        </w:rPr>
        <w:t>Transmiterea de către beneficiar a imaginilor către terți în scopul exclusiv de realizare de materiale publicitare și/sau presa scrisă în vederea promovării implementării SDL.</w:t>
      </w:r>
    </w:p>
    <w:p w14:paraId="6FFA649D" w14:textId="77777777" w:rsidR="008D53C6" w:rsidRPr="00227CDA" w:rsidRDefault="008D53C6" w:rsidP="00227CDA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p w14:paraId="21456126" w14:textId="77777777" w:rsidR="008D53C6" w:rsidRPr="008D53C6" w:rsidRDefault="008D53C6" w:rsidP="008D53C6">
      <w:pPr>
        <w:pStyle w:val="ListParagraph"/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p w14:paraId="6DDC4AA6" w14:textId="23C25638" w:rsidR="00E64E57" w:rsidRPr="002A2FE3" w:rsidRDefault="007967D9" w:rsidP="002A2FE3">
      <w:pPr>
        <w:pStyle w:val="ListParagraph"/>
        <w:numPr>
          <w:ilvl w:val="0"/>
          <w:numId w:val="12"/>
        </w:num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A2FE3">
        <w:rPr>
          <w:rFonts w:asciiTheme="minorHAnsi" w:hAnsiTheme="minorHAnsi" w:cstheme="majorHAnsi"/>
          <w:szCs w:val="24"/>
          <w:lang w:val="ro-RO"/>
        </w:rPr>
        <w:lastRenderedPageBreak/>
        <w:t>Să respect toate condițiile de eligibilitate, criteriile de selecție și obligațiile asumate prin proiect pe toată durata de implementare și monitorizare</w:t>
      </w:r>
      <w:r w:rsidR="002A2FE3" w:rsidRPr="002A2FE3">
        <w:rPr>
          <w:rFonts w:asciiTheme="minorHAnsi" w:hAnsiTheme="minorHAnsi" w:cstheme="majorHAnsi"/>
          <w:szCs w:val="24"/>
          <w:lang w:val="ro-RO"/>
        </w:rPr>
        <w:t>.</w:t>
      </w:r>
    </w:p>
    <w:p w14:paraId="02F82752" w14:textId="77777777" w:rsidR="00D950A7" w:rsidRPr="002A2FE3" w:rsidRDefault="00D950A7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bookmarkStart w:id="1" w:name="_Hlk204764391"/>
    </w:p>
    <w:p w14:paraId="6A3C208D" w14:textId="77777777" w:rsidR="008D53C6" w:rsidRDefault="00CB2958" w:rsidP="008D53C6">
      <w:pPr>
        <w:spacing w:after="0"/>
        <w:ind w:firstLine="720"/>
        <w:jc w:val="both"/>
        <w:rPr>
          <w:rFonts w:asciiTheme="minorHAnsi" w:hAnsiTheme="minorHAnsi" w:cstheme="majorHAnsi"/>
          <w:szCs w:val="24"/>
          <w:lang w:val="ro-RO"/>
        </w:rPr>
      </w:pPr>
      <w:r w:rsidRPr="002A2FE3">
        <w:rPr>
          <w:rFonts w:asciiTheme="minorHAnsi" w:hAnsiTheme="minorHAnsi" w:cstheme="majorHAnsi"/>
          <w:szCs w:val="24"/>
          <w:lang w:val="ro-RO"/>
        </w:rPr>
        <w:t xml:space="preserve">Declar că informațiile prezentate sunt complete, reale și conforme cu realitatea la data semnării prezentei declarații. </w:t>
      </w:r>
    </w:p>
    <w:p w14:paraId="0CE4D1A0" w14:textId="77777777" w:rsidR="008D53C6" w:rsidRDefault="00CB2958" w:rsidP="008D53C6">
      <w:pPr>
        <w:spacing w:after="0"/>
        <w:ind w:firstLine="720"/>
        <w:jc w:val="both"/>
        <w:rPr>
          <w:rFonts w:asciiTheme="minorHAnsi" w:hAnsiTheme="minorHAnsi" w:cstheme="majorHAnsi"/>
          <w:szCs w:val="24"/>
          <w:lang w:val="ro-RO"/>
        </w:rPr>
      </w:pPr>
      <w:r w:rsidRPr="002A2FE3">
        <w:rPr>
          <w:rFonts w:asciiTheme="minorHAnsi" w:hAnsiTheme="minorHAnsi" w:cstheme="majorHAnsi"/>
          <w:szCs w:val="24"/>
          <w:lang w:val="ro-RO"/>
        </w:rPr>
        <w:t>Înțeleg că orice declarație falsă poate atrage răspunderea civilă, administrativă sau penală,</w:t>
      </w:r>
      <w:r w:rsidR="008D53C6">
        <w:rPr>
          <w:rFonts w:asciiTheme="minorHAnsi" w:hAnsiTheme="minorHAnsi" w:cstheme="majorHAnsi"/>
          <w:szCs w:val="24"/>
          <w:lang w:val="ro-RO"/>
        </w:rPr>
        <w:t xml:space="preserve"> </w:t>
      </w:r>
      <w:r w:rsidRPr="002A2FE3">
        <w:rPr>
          <w:rFonts w:asciiTheme="minorHAnsi" w:hAnsiTheme="minorHAnsi" w:cstheme="majorHAnsi"/>
          <w:szCs w:val="24"/>
          <w:lang w:val="ro-RO"/>
        </w:rPr>
        <w:t>conform legislației în vigoare.</w:t>
      </w:r>
    </w:p>
    <w:p w14:paraId="030769B3" w14:textId="414AAE62" w:rsidR="00CB2958" w:rsidRPr="002A2FE3" w:rsidRDefault="00CB2958" w:rsidP="008D53C6">
      <w:pPr>
        <w:spacing w:after="0"/>
        <w:ind w:firstLine="720"/>
        <w:jc w:val="both"/>
        <w:rPr>
          <w:rFonts w:asciiTheme="minorHAnsi" w:hAnsiTheme="minorHAnsi" w:cstheme="majorHAnsi"/>
          <w:szCs w:val="24"/>
          <w:lang w:val="ro-RO"/>
        </w:rPr>
      </w:pPr>
    </w:p>
    <w:p w14:paraId="57FEE5D3" w14:textId="77777777" w:rsidR="003C79DA" w:rsidRPr="002A2FE3" w:rsidRDefault="003C79DA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p w14:paraId="534F5401" w14:textId="234B7E38" w:rsidR="00B211F2" w:rsidRPr="002A2FE3" w:rsidRDefault="00000000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A2FE3">
        <w:rPr>
          <w:rFonts w:asciiTheme="minorHAnsi" w:hAnsiTheme="minorHAnsi" w:cstheme="majorHAnsi"/>
          <w:szCs w:val="24"/>
          <w:lang w:val="ro-RO"/>
        </w:rPr>
        <w:t xml:space="preserve">Nume și prenume: </w:t>
      </w:r>
    </w:p>
    <w:p w14:paraId="2556864D" w14:textId="7E47CB34" w:rsidR="00B211F2" w:rsidRPr="002A2FE3" w:rsidRDefault="00000000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A2FE3">
        <w:rPr>
          <w:rFonts w:asciiTheme="minorHAnsi" w:hAnsiTheme="minorHAnsi" w:cstheme="majorHAnsi"/>
          <w:szCs w:val="24"/>
          <w:lang w:val="ro-RO"/>
        </w:rPr>
        <w:t xml:space="preserve">Semnătură: </w:t>
      </w:r>
      <w:bookmarkEnd w:id="1"/>
    </w:p>
    <w:p w14:paraId="393B0B0D" w14:textId="2AC90EC1" w:rsidR="003C79DA" w:rsidRPr="002A2FE3" w:rsidRDefault="003C79DA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  <w:r w:rsidRPr="002A2FE3">
        <w:rPr>
          <w:rFonts w:asciiTheme="minorHAnsi" w:hAnsiTheme="minorHAnsi" w:cstheme="majorHAnsi"/>
          <w:szCs w:val="24"/>
          <w:lang w:val="ro-RO"/>
        </w:rPr>
        <w:t xml:space="preserve">Dată: </w:t>
      </w:r>
    </w:p>
    <w:p w14:paraId="7AA68FB1" w14:textId="77777777" w:rsidR="00472152" w:rsidRPr="002A2FE3" w:rsidRDefault="00472152" w:rsidP="00134A1C">
      <w:pPr>
        <w:spacing w:after="0"/>
        <w:jc w:val="both"/>
        <w:rPr>
          <w:rFonts w:asciiTheme="minorHAnsi" w:hAnsiTheme="minorHAnsi" w:cstheme="majorHAnsi"/>
          <w:szCs w:val="24"/>
          <w:lang w:val="ro-RO"/>
        </w:rPr>
      </w:pPr>
    </w:p>
    <w:sectPr w:rsidR="00472152" w:rsidRPr="002A2FE3" w:rsidSect="003C7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EBBBF" w14:textId="77777777" w:rsidR="00F91783" w:rsidRDefault="00F91783" w:rsidP="00134A1C">
      <w:pPr>
        <w:spacing w:after="0" w:line="240" w:lineRule="auto"/>
      </w:pPr>
      <w:r>
        <w:separator/>
      </w:r>
    </w:p>
  </w:endnote>
  <w:endnote w:type="continuationSeparator" w:id="0">
    <w:p w14:paraId="2633C617" w14:textId="77777777" w:rsidR="00F91783" w:rsidRDefault="00F91783" w:rsidP="0013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399D7" w14:textId="77777777" w:rsidR="00F91783" w:rsidRDefault="00F91783" w:rsidP="00134A1C">
      <w:pPr>
        <w:spacing w:after="0" w:line="240" w:lineRule="auto"/>
      </w:pPr>
      <w:r>
        <w:separator/>
      </w:r>
    </w:p>
  </w:footnote>
  <w:footnote w:type="continuationSeparator" w:id="0">
    <w:p w14:paraId="4DB2469E" w14:textId="77777777" w:rsidR="00F91783" w:rsidRDefault="00F91783" w:rsidP="00134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E74A47"/>
    <w:multiLevelType w:val="multilevel"/>
    <w:tmpl w:val="B280583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B31346"/>
    <w:multiLevelType w:val="hybridMultilevel"/>
    <w:tmpl w:val="6F86DF62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420CA"/>
    <w:multiLevelType w:val="hybridMultilevel"/>
    <w:tmpl w:val="38E8864C"/>
    <w:lvl w:ilvl="0" w:tplc="6924F41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aj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1598B"/>
    <w:multiLevelType w:val="hybridMultilevel"/>
    <w:tmpl w:val="E1840078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4D0A92"/>
    <w:multiLevelType w:val="hybridMultilevel"/>
    <w:tmpl w:val="8932CA1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455752">
    <w:abstractNumId w:val="8"/>
  </w:num>
  <w:num w:numId="2" w16cid:durableId="108135838">
    <w:abstractNumId w:val="6"/>
  </w:num>
  <w:num w:numId="3" w16cid:durableId="2103447429">
    <w:abstractNumId w:val="5"/>
  </w:num>
  <w:num w:numId="4" w16cid:durableId="56633274">
    <w:abstractNumId w:val="4"/>
  </w:num>
  <w:num w:numId="5" w16cid:durableId="1387143296">
    <w:abstractNumId w:val="7"/>
  </w:num>
  <w:num w:numId="6" w16cid:durableId="1071535907">
    <w:abstractNumId w:val="3"/>
  </w:num>
  <w:num w:numId="7" w16cid:durableId="573010900">
    <w:abstractNumId w:val="2"/>
  </w:num>
  <w:num w:numId="8" w16cid:durableId="1159923573">
    <w:abstractNumId w:val="1"/>
  </w:num>
  <w:num w:numId="9" w16cid:durableId="938214947">
    <w:abstractNumId w:val="0"/>
  </w:num>
  <w:num w:numId="10" w16cid:durableId="580674445">
    <w:abstractNumId w:val="12"/>
  </w:num>
  <w:num w:numId="11" w16cid:durableId="1870219209">
    <w:abstractNumId w:val="9"/>
  </w:num>
  <w:num w:numId="12" w16cid:durableId="1836989309">
    <w:abstractNumId w:val="13"/>
  </w:num>
  <w:num w:numId="13" w16cid:durableId="2103722362">
    <w:abstractNumId w:val="10"/>
  </w:num>
  <w:num w:numId="14" w16cid:durableId="16074976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2C5D"/>
    <w:rsid w:val="00085E4E"/>
    <w:rsid w:val="000A2E35"/>
    <w:rsid w:val="00134A1C"/>
    <w:rsid w:val="0015074B"/>
    <w:rsid w:val="001E34E0"/>
    <w:rsid w:val="001F5710"/>
    <w:rsid w:val="00227CDA"/>
    <w:rsid w:val="00256831"/>
    <w:rsid w:val="002676BC"/>
    <w:rsid w:val="0029639D"/>
    <w:rsid w:val="002A2FE3"/>
    <w:rsid w:val="002B14C9"/>
    <w:rsid w:val="00326F90"/>
    <w:rsid w:val="00330C60"/>
    <w:rsid w:val="003B7948"/>
    <w:rsid w:val="003C1367"/>
    <w:rsid w:val="003C2954"/>
    <w:rsid w:val="003C79DA"/>
    <w:rsid w:val="003E651A"/>
    <w:rsid w:val="00456563"/>
    <w:rsid w:val="00472152"/>
    <w:rsid w:val="0049564A"/>
    <w:rsid w:val="004B710F"/>
    <w:rsid w:val="004C0FF1"/>
    <w:rsid w:val="004C2AB7"/>
    <w:rsid w:val="004F557A"/>
    <w:rsid w:val="00585B5B"/>
    <w:rsid w:val="0063397D"/>
    <w:rsid w:val="006A2E3C"/>
    <w:rsid w:val="006E3EDB"/>
    <w:rsid w:val="00711714"/>
    <w:rsid w:val="00753CD5"/>
    <w:rsid w:val="007967D9"/>
    <w:rsid w:val="007A33A1"/>
    <w:rsid w:val="008609DA"/>
    <w:rsid w:val="008D53C6"/>
    <w:rsid w:val="00991B52"/>
    <w:rsid w:val="009F152C"/>
    <w:rsid w:val="00A54E98"/>
    <w:rsid w:val="00AA1D8D"/>
    <w:rsid w:val="00B211F2"/>
    <w:rsid w:val="00B47730"/>
    <w:rsid w:val="00B86553"/>
    <w:rsid w:val="00BA7A95"/>
    <w:rsid w:val="00BF6825"/>
    <w:rsid w:val="00C45B8A"/>
    <w:rsid w:val="00C94D3A"/>
    <w:rsid w:val="00CB0664"/>
    <w:rsid w:val="00CB2958"/>
    <w:rsid w:val="00CD1063"/>
    <w:rsid w:val="00D35E3B"/>
    <w:rsid w:val="00D60593"/>
    <w:rsid w:val="00D950A7"/>
    <w:rsid w:val="00DA2428"/>
    <w:rsid w:val="00DB1795"/>
    <w:rsid w:val="00DD1F5E"/>
    <w:rsid w:val="00E64E57"/>
    <w:rsid w:val="00EA7F97"/>
    <w:rsid w:val="00ED1765"/>
    <w:rsid w:val="00EE3BCB"/>
    <w:rsid w:val="00F91783"/>
    <w:rsid w:val="00F971C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EB77C"/>
  <w14:defaultImageDpi w14:val="330"/>
  <w15:docId w15:val="{F1C1240D-17F4-4286-B0F1-8D48FA13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430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Gal Grup</cp:lastModifiedBy>
  <cp:revision>10</cp:revision>
  <dcterms:created xsi:type="dcterms:W3CDTF">2025-08-22T04:27:00Z</dcterms:created>
  <dcterms:modified xsi:type="dcterms:W3CDTF">2025-08-23T18:32:00Z</dcterms:modified>
  <cp:category/>
</cp:coreProperties>
</file>